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jc w:val="center"/>
        <w:tblBorders>
          <w:top w:val="single" w:color="000000" w:sz="4"/>
          <w:left w:val="single" w:color="000000" w:sz="4"/>
          <w:bottom w:val="single" w:color="000000" w:sz="4"/>
          <w:right w:val="single" w:color="000000" w:sz="4"/>
          <w:insideH w:val="single" w:color="000000" w:sz="4"/>
          <w:insideV w:val="single" w:color="000000" w:sz="4"/>
        </w:tblBorders>
        <w:tblLayout w:type="fixed"/>
      </w:tblPr>
      <w:tblGrid>
        <w:gridCol w:w="1200"/>
        <w:gridCol w:w="1400"/>
        <w:gridCol w:w="1400"/>
        <w:gridCol w:w="1600"/>
        <w:gridCol w:w="1900"/>
        <w:gridCol w:w="800"/>
        <w:gridCol w:w="1300"/>
        <w:gridCol w:w="1200"/>
        <w:gridCol w:w="1500"/>
        <w:gridCol w:w="1700"/>
      </w:tblGrid>
      <w:tr>
        <w:trPr>
          <w:tblHeader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Verdacht-Bauteil Nr.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Gebäude/ Ebene/Raum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Einbauort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Material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Bild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Farbe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Schadstoff-verdacht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Proben-bezeichnung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Ergebnis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</w:t>
            </w:r>
          </w:p>
        </w:tc>
        <w:tc>
          <w:p>
            <w:pPr>
              <w:spacing w:before="0" w:after="0" w:line="240" w:lineRule="auto"/>
            </w:pPr>
            <w:r>
              <w:t>Bad </w:t>
            </w:r>
          </w:p>
          <w:p>
            <w:pPr>
              <w:spacing w:before="0" w:after="0" w:line="240" w:lineRule="auto"/>
            </w:pPr>
            <w:r>
              <w:t>EG </w:t>
            </w:r>
          </w:p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1978156526" name="f1712670-c134-11f0-937d-2d416616e506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521525386" name="f1712670-c134-11f0-937d-2d416616e506.jpg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MaP-1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</w:t>
            </w:r>
          </w:p>
        </w:tc>
        <w:tc>
          <w:p>
            <w:pPr>
              <w:spacing w:before="0" w:after="0" w:line="240" w:lineRule="auto"/>
            </w:pPr>
            <w:r>
              <w:t>Bad </w:t>
            </w:r>
          </w:p>
          <w:p>
            <w:pPr>
              <w:spacing w:before="0" w:after="0" w:line="240" w:lineRule="auto"/>
            </w:pPr>
            <w:r>
              <w:t>EG </w:t>
            </w:r>
          </w:p>
          <w:p>
            <w:pPr>
              <w:spacing w:before="0" w:after="0" w:line="240" w:lineRule="auto"/>
            </w:pPr>
            <w:r>
              <w:t>Boden </w:t>
            </w:r>
          </w:p>
        </w:tc>
        <w:tc>
          <w:p>
            <w:pPr>
              <w:spacing w:before="0" w:after="0" w:line="240" w:lineRule="auto"/>
            </w:pPr>
            <w:r>
              <w:t>Boden 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2112872834" name="fee55d30-c134-11f0-937d-2d416616e506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797590486" name="fee55d30-c134-11f0-937d-2d416616e506.jpg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MaP-2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</w:t>
            </w:r>
          </w:p>
        </w:tc>
        <w:tc>
          <w:p>
            <w:pPr>
              <w:spacing w:before="0" w:after="0" w:line="240" w:lineRule="auto"/>
            </w:pPr>
            <w:r>
              <w:t>Bad </w:t>
            </w:r>
          </w:p>
          <w:p>
            <w:pPr>
              <w:spacing w:before="0" w:after="0" w:line="240" w:lineRule="auto"/>
            </w:pPr>
            <w:r>
              <w:t>EG </w:t>
            </w:r>
          </w:p>
          <w:p>
            <w:pPr>
              <w:spacing w:before="0" w:after="0" w:line="240" w:lineRule="auto"/>
            </w:pPr>
            <w:r>
              <w:t>Decke </w:t>
            </w:r>
          </w:p>
        </w:tc>
        <w:tc>
          <w:p>
            <w:pPr>
              <w:spacing w:before="0" w:after="0" w:line="240" w:lineRule="auto"/>
            </w:pPr>
            <w:r>
              <w:t>Decke 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933084241" name="0f0971b0-c135-11f0-937d-2d416616e506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890272620" name="0f0971b0-c135-11f0-937d-2d416616e506.jpg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MaP-3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</w:tbl>
    <w:sectPr>
      <w:headerReference w:type="default" r:id="rId3"/>
      <w:footerReference w:type="default" r:id="rId7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EFH. Chesletenrain 18, 5023 Biberstein</w:t>
          </w:r>
        </w:p>
        <w:p>
          <w:pPr>
            <w:spacing w:before="0" w:after="0"/>
          </w:pPr>
          <w:r>
            <w:t>574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Schadstoffkataster nach VDI 6202 Bl.1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media/document_image_rId4.jpeg" Type="http://schemas.openxmlformats.org/officeDocument/2006/relationships/image" Id="rId4"/>
    <Relationship Target="media/document_image_rId5.jpeg" Type="http://schemas.openxmlformats.org/officeDocument/2006/relationships/image" Id="rId5"/>
    <Relationship Target="media/document_image_rId6.jpeg" Type="http://schemas.openxmlformats.org/officeDocument/2006/relationships/image" Id="rId6"/>
    <Relationship Target="footer.xml" Type="http://schemas.openxmlformats.org/officeDocument/2006/relationships/footer" Id="rId7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